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647CD0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  <w:color w:val="00B050"/>
          <w:sz w:val="36"/>
          <w:szCs w:val="36"/>
        </w:rPr>
      </w:pP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begin"/>
      </w:r>
      <w:r w:rsidRPr="00647CD0">
        <w:rPr>
          <w:rFonts w:ascii="Arial" w:hAnsi="Arial" w:cs="Arial"/>
          <w:b/>
          <w:color w:val="00B050"/>
          <w:sz w:val="36"/>
          <w:szCs w:val="36"/>
        </w:rPr>
        <w:instrText xml:space="preserve"> FILLIN  "Taper ANNEXE N°..."  \* MERGEFORMAT </w:instrTex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separate"/>
      </w:r>
      <w:r w:rsidRPr="00647CD0">
        <w:rPr>
          <w:rFonts w:ascii="Arial" w:hAnsi="Arial" w:cs="Arial"/>
          <w:b/>
          <w:color w:val="00B050"/>
          <w:sz w:val="36"/>
          <w:szCs w:val="36"/>
        </w:rPr>
        <w:t xml:space="preserve">ANNEXE </w:t>
      </w:r>
      <w:r w:rsidR="00647CD0" w:rsidRPr="00647CD0">
        <w:rPr>
          <w:rFonts w:ascii="Arial" w:hAnsi="Arial" w:cs="Arial"/>
          <w:b/>
          <w:color w:val="00B050"/>
          <w:sz w:val="36"/>
          <w:szCs w:val="36"/>
        </w:rPr>
        <w:t>2</w: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end"/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>DAF_2024_001384</w:t>
      </w: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proofErr w:type="gramStart"/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>relatif</w:t>
      </w:r>
      <w:proofErr w:type="gramEnd"/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au nettoyage des locaux communs, d’hébergement, d’hôtellerie et vitrerie au profit des formations bénéficiaires soutenues par le GS</w:t>
      </w:r>
      <w:r w:rsidR="002E73FD">
        <w:rPr>
          <w:rFonts w:ascii="Arial" w:eastAsia="Calibri" w:hAnsi="Arial" w:cs="Arial"/>
          <w:b/>
          <w:color w:val="000000"/>
          <w:szCs w:val="22"/>
          <w:lang w:eastAsia="en-US"/>
        </w:rPr>
        <w:t>C</w:t>
      </w: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 LILLE pour le</w:t>
      </w:r>
      <w:r w:rsidR="00F01185">
        <w:rPr>
          <w:rFonts w:ascii="Arial" w:eastAsia="Calibri" w:hAnsi="Arial" w:cs="Arial"/>
          <w:b/>
          <w:color w:val="000000"/>
          <w:szCs w:val="22"/>
          <w:lang w:eastAsia="en-US"/>
        </w:rPr>
        <w:t>s</w:t>
      </w: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site</w:t>
      </w:r>
      <w:r w:rsidR="00F01185">
        <w:rPr>
          <w:rFonts w:ascii="Arial" w:eastAsia="Calibri" w:hAnsi="Arial" w:cs="Arial"/>
          <w:b/>
          <w:color w:val="000000"/>
          <w:szCs w:val="22"/>
          <w:lang w:eastAsia="en-US"/>
        </w:rPr>
        <w:t>s</w:t>
      </w:r>
      <w:bookmarkStart w:id="1" w:name="_GoBack"/>
      <w:bookmarkEnd w:id="1"/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des</w:t>
      </w: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>BCC et HOTELLERIE LILLE et DOUAI</w:t>
      </w: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</w:p>
    <w:p w:rsidR="002F2A5A" w:rsidRPr="002F2A5A" w:rsidRDefault="002F2A5A" w:rsidP="002F2A5A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2F2A5A">
        <w:rPr>
          <w:rFonts w:ascii="Arial" w:eastAsia="Calibri" w:hAnsi="Arial" w:cs="Arial"/>
          <w:b/>
          <w:color w:val="000000"/>
          <w:szCs w:val="22"/>
          <w:lang w:eastAsia="en-US"/>
        </w:rPr>
        <w:t>LOT 5</w:t>
      </w:r>
    </w:p>
    <w:p w:rsidR="00853792" w:rsidRPr="00386B58" w:rsidRDefault="00853792" w:rsidP="000B1CC4">
      <w:pPr>
        <w:ind w:left="-142"/>
        <w:jc w:val="center"/>
        <w:rPr>
          <w:sz w:val="32"/>
          <w:szCs w:val="32"/>
        </w:rPr>
      </w:pPr>
    </w:p>
    <w:p w:rsidR="00853792" w:rsidRDefault="00853792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ne</w:t>
      </w:r>
      <w:proofErr w:type="gramEnd"/>
      <w:r w:rsidRPr="00386B58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m’engager</w:t>
      </w:r>
      <w:proofErr w:type="gramEnd"/>
      <w:r w:rsidRPr="00386B58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qu’ils</w:t>
      </w:r>
      <w:proofErr w:type="gramEnd"/>
      <w:r w:rsidRPr="00386B58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85B" w:rsidRDefault="00AA585B">
      <w:r>
        <w:separator/>
      </w:r>
    </w:p>
  </w:endnote>
  <w:endnote w:type="continuationSeparator" w:id="0">
    <w:p w:rsidR="00AA585B" w:rsidRDefault="00AA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85B" w:rsidRDefault="00AA585B">
      <w:r>
        <w:separator/>
      </w:r>
    </w:p>
  </w:footnote>
  <w:footnote w:type="continuationSeparator" w:id="0">
    <w:p w:rsidR="00AA585B" w:rsidRDefault="00AA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23C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3FD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A5A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6BD6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6F30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4EC3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5419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438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47CD0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27"/>
    <w:rsid w:val="00AA37CE"/>
    <w:rsid w:val="00AA3F6C"/>
    <w:rsid w:val="00AA4511"/>
    <w:rsid w:val="00AA4767"/>
    <w:rsid w:val="00AA574E"/>
    <w:rsid w:val="00AA585B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48E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BE9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A35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185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A7D6A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E92134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0A694-679D-4489-8B01-58854441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17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1228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28</cp:revision>
  <cp:lastPrinted>2019-10-08T13:41:00Z</cp:lastPrinted>
  <dcterms:created xsi:type="dcterms:W3CDTF">2015-07-15T13:37:00Z</dcterms:created>
  <dcterms:modified xsi:type="dcterms:W3CDTF">2025-05-12T12:56:00Z</dcterms:modified>
</cp:coreProperties>
</file>